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简说欧洲历史—以法国为例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简说欧洲历史—以法国为例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